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E9ED2" w14:textId="77777777" w:rsidR="00E6634A" w:rsidRPr="00E6634A" w:rsidRDefault="00E6634A" w:rsidP="00E6634A">
      <w:pPr>
        <w:jc w:val="center"/>
        <w:rPr>
          <w:rFonts w:ascii="Arial" w:hAnsi="Arial" w:cs="Arial"/>
          <w:szCs w:val="20"/>
          <w:lang w:val="en-GB"/>
        </w:rPr>
      </w:pPr>
    </w:p>
    <w:p w14:paraId="4B0FC0D2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</w:p>
    <w:p w14:paraId="36650CA9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</w:p>
    <w:p w14:paraId="5DA37719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</w:p>
    <w:p w14:paraId="631CF3C4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  <w:r w:rsidRPr="00E6634A">
        <w:rPr>
          <w:rFonts w:ascii="Arial" w:hAnsi="Arial" w:cs="Arial"/>
          <w:b/>
        </w:rPr>
        <w:t>THE FREEDOM OF INFORMATION (</w:t>
      </w:r>
      <w:smartTag w:uri="urn:schemas-microsoft-com:office:smarttags" w:element="City">
        <w:smartTag w:uri="urn:schemas-microsoft-com:office:smarttags" w:element="place">
          <w:r w:rsidRPr="00E6634A">
            <w:rPr>
              <w:rFonts w:ascii="Arial" w:hAnsi="Arial" w:cs="Arial"/>
              <w:b/>
            </w:rPr>
            <w:t>SCOTLAND</w:t>
          </w:r>
        </w:smartTag>
      </w:smartTag>
      <w:r w:rsidRPr="00E6634A">
        <w:rPr>
          <w:rFonts w:ascii="Arial" w:hAnsi="Arial" w:cs="Arial"/>
          <w:b/>
        </w:rPr>
        <w:t>) ACT 2002</w:t>
      </w:r>
    </w:p>
    <w:p w14:paraId="68C07F71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</w:p>
    <w:p w14:paraId="3BE5F8B4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  <w:r w:rsidRPr="00E6634A">
        <w:rPr>
          <w:rFonts w:ascii="Arial" w:hAnsi="Arial" w:cs="Arial"/>
          <w:b/>
        </w:rPr>
        <w:t>REFUSAL NOTICE</w:t>
      </w:r>
    </w:p>
    <w:p w14:paraId="0082E564" w14:textId="77777777" w:rsidR="00E6634A" w:rsidRPr="00E6634A" w:rsidRDefault="00E6634A" w:rsidP="00E6634A">
      <w:pPr>
        <w:jc w:val="center"/>
        <w:rPr>
          <w:rFonts w:ascii="Arial" w:hAnsi="Arial" w:cs="Arial"/>
          <w:b/>
        </w:rPr>
      </w:pPr>
    </w:p>
    <w:p w14:paraId="38A6D232" w14:textId="77777777" w:rsidR="00E6634A" w:rsidRPr="00E6634A" w:rsidRDefault="00E6634A" w:rsidP="00E6634A">
      <w:pPr>
        <w:rPr>
          <w:rFonts w:ascii="Arial" w:hAnsi="Arial" w:cs="Arial"/>
          <w:b/>
        </w:rPr>
      </w:pPr>
      <w:r w:rsidRPr="00E6634A">
        <w:rPr>
          <w:rFonts w:ascii="Arial" w:hAnsi="Arial" w:cs="Arial"/>
          <w:b/>
        </w:rPr>
        <w:t xml:space="preserve">Request Number: </w:t>
      </w:r>
      <w:r>
        <w:rPr>
          <w:rFonts w:ascii="Arial" w:hAnsi="Arial" w:cs="Arial"/>
        </w:rPr>
        <w:t>120</w:t>
      </w:r>
    </w:p>
    <w:p w14:paraId="72DA89BA" w14:textId="77777777" w:rsidR="00E6634A" w:rsidRPr="00E6634A" w:rsidRDefault="00E6634A" w:rsidP="00E6634A">
      <w:pPr>
        <w:rPr>
          <w:rFonts w:ascii="Arial" w:hAnsi="Arial" w:cs="Arial"/>
          <w:b/>
        </w:rPr>
      </w:pPr>
    </w:p>
    <w:p w14:paraId="44E28767" w14:textId="77777777" w:rsidR="00E6634A" w:rsidRPr="00E6634A" w:rsidRDefault="00E6634A" w:rsidP="00E6634A">
      <w:pPr>
        <w:rPr>
          <w:rFonts w:ascii="Arial" w:hAnsi="Arial" w:cs="Arial"/>
          <w:b/>
        </w:rPr>
      </w:pPr>
      <w:r w:rsidRPr="00E6634A">
        <w:rPr>
          <w:rFonts w:ascii="Arial" w:hAnsi="Arial" w:cs="Arial"/>
          <w:b/>
        </w:rPr>
        <w:t>Date: 1 August 2022</w:t>
      </w:r>
    </w:p>
    <w:p w14:paraId="4171445F" w14:textId="77777777" w:rsidR="00E6634A" w:rsidRPr="00E6634A" w:rsidRDefault="00E6634A" w:rsidP="00E6634A">
      <w:pPr>
        <w:rPr>
          <w:rFonts w:ascii="Arial" w:hAnsi="Arial" w:cs="Arial"/>
        </w:rPr>
      </w:pPr>
    </w:p>
    <w:p w14:paraId="3158D511" w14:textId="77777777" w:rsidR="00E6634A" w:rsidRPr="00E6634A" w:rsidRDefault="00E6634A" w:rsidP="00E6634A">
      <w:pPr>
        <w:rPr>
          <w:rFonts w:ascii="Arial" w:hAnsi="Arial" w:cs="Arial"/>
        </w:rPr>
      </w:pPr>
      <w:r w:rsidRPr="00E6634A">
        <w:rPr>
          <w:rFonts w:ascii="Arial" w:hAnsi="Arial" w:cs="Arial"/>
        </w:rPr>
        <w:t>This refusal notice is provided in accordance with section 16 of the Freedom of Information (</w:t>
      </w:r>
      <w:smartTag w:uri="urn:schemas-microsoft-com:office:smarttags" w:element="City">
        <w:smartTag w:uri="urn:schemas-microsoft-com:office:smarttags" w:element="place">
          <w:r w:rsidRPr="00E6634A">
            <w:rPr>
              <w:rFonts w:ascii="Arial" w:hAnsi="Arial" w:cs="Arial"/>
            </w:rPr>
            <w:t>Scotland</w:t>
          </w:r>
        </w:smartTag>
      </w:smartTag>
      <w:r w:rsidRPr="00E6634A">
        <w:rPr>
          <w:rFonts w:ascii="Arial" w:hAnsi="Arial" w:cs="Arial"/>
        </w:rPr>
        <w:t>) Act 2002 (“the Act”).</w:t>
      </w:r>
    </w:p>
    <w:p w14:paraId="37F2BDE0" w14:textId="77777777" w:rsidR="00E6634A" w:rsidRPr="00E6634A" w:rsidRDefault="00E6634A" w:rsidP="00E6634A">
      <w:pPr>
        <w:rPr>
          <w:rFonts w:ascii="Arial" w:hAnsi="Arial" w:cs="Arial"/>
        </w:rPr>
      </w:pPr>
    </w:p>
    <w:p w14:paraId="766B05E6" w14:textId="77777777" w:rsidR="00E6634A" w:rsidRPr="00E6634A" w:rsidRDefault="00E6634A" w:rsidP="00E6634A">
      <w:pPr>
        <w:rPr>
          <w:rFonts w:ascii="Arial" w:hAnsi="Arial" w:cs="Arial"/>
        </w:rPr>
      </w:pPr>
      <w:r w:rsidRPr="00E6634A">
        <w:rPr>
          <w:rFonts w:ascii="Arial" w:hAnsi="Arial" w:cs="Arial"/>
        </w:rPr>
        <w:t>You have requested certain information which we are not providing to you as it is otherwise accessible. The accompanying letter describes where the information you seek is available.</w:t>
      </w:r>
    </w:p>
    <w:p w14:paraId="02CE4C5C" w14:textId="77777777" w:rsidR="00E6634A" w:rsidRPr="00E6634A" w:rsidRDefault="00E6634A" w:rsidP="00E6634A">
      <w:pPr>
        <w:rPr>
          <w:rFonts w:ascii="Arial" w:hAnsi="Arial" w:cs="Arial"/>
        </w:rPr>
      </w:pPr>
    </w:p>
    <w:p w14:paraId="3F540604" w14:textId="77777777" w:rsidR="00E6634A" w:rsidRPr="00E6634A" w:rsidRDefault="00E6634A" w:rsidP="00E6634A">
      <w:pPr>
        <w:rPr>
          <w:rFonts w:ascii="Arial" w:hAnsi="Arial" w:cs="Arial"/>
        </w:rPr>
      </w:pPr>
      <w:r w:rsidRPr="00E6634A">
        <w:rPr>
          <w:rFonts w:ascii="Arial" w:hAnsi="Arial" w:cs="Arial"/>
        </w:rPr>
        <w:t xml:space="preserve">Section 16 of the Act requires us to complete a refusal notice when we are not providing information which is otherwise accessible.  The details we are required to include in this refusal notice are set out below.  </w:t>
      </w:r>
    </w:p>
    <w:p w14:paraId="1577A1D2" w14:textId="77777777" w:rsidR="00E6634A" w:rsidRPr="00E6634A" w:rsidRDefault="00E6634A" w:rsidP="00E6634A">
      <w:pPr>
        <w:rPr>
          <w:rFonts w:ascii="Arial" w:hAnsi="Arial" w:cs="Arial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E6634A" w:rsidRPr="00E6634A" w14:paraId="31377612" w14:textId="77777777" w:rsidTr="00E663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7C204" w14:textId="77777777" w:rsidR="00E6634A" w:rsidRPr="00E6634A" w:rsidRDefault="00E6634A">
            <w:pPr>
              <w:pStyle w:val="LetterText"/>
              <w:spacing w:before="120" w:after="120"/>
              <w:jc w:val="left"/>
              <w:rPr>
                <w:rFonts w:cs="Arial"/>
              </w:rPr>
            </w:pPr>
            <w:r w:rsidRPr="00E6634A">
              <w:rPr>
                <w:rFonts w:cs="Arial"/>
                <w:b/>
              </w:rPr>
              <w:t>Information which is the subject of the request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ED4A" w14:textId="77777777" w:rsidR="00E6634A" w:rsidRPr="00E6634A" w:rsidRDefault="00E6634A">
            <w:pPr>
              <w:spacing w:line="276" w:lineRule="auto"/>
              <w:rPr>
                <w:rFonts w:ascii="Arial" w:hAnsi="Arial" w:cs="Arial"/>
                <w:color w:val="000000"/>
              </w:rPr>
            </w:pPr>
            <w:r w:rsidRPr="00E6634A">
              <w:rPr>
                <w:rFonts w:ascii="Arial" w:hAnsi="Arial" w:cs="Arial"/>
                <w:color w:val="000000"/>
              </w:rPr>
              <w:t xml:space="preserve">“Please provide a copy of the analysis undertaken in 2019-20, and any supporting information held by the Commission, providing the basis for the statement by Barbara Bolton to the Human Rights and Civil Justice Committee on 21 June that: </w:t>
            </w:r>
          </w:p>
          <w:p w14:paraId="01DE27EC" w14:textId="77777777" w:rsidR="00E6634A" w:rsidRPr="00E6634A" w:rsidRDefault="00E6634A">
            <w:pPr>
              <w:spacing w:line="276" w:lineRule="auto"/>
              <w:rPr>
                <w:rFonts w:ascii="Arial" w:hAnsi="Arial" w:cs="Arial"/>
                <w:color w:val="000000"/>
              </w:rPr>
            </w:pPr>
          </w:p>
          <w:p w14:paraId="42AE3BC3" w14:textId="77777777" w:rsidR="00E6634A" w:rsidRPr="00E6634A" w:rsidRDefault="00E6634A">
            <w:pPr>
              <w:spacing w:line="276" w:lineRule="auto"/>
              <w:rPr>
                <w:rFonts w:ascii="Arial" w:hAnsi="Arial" w:cs="Arial"/>
              </w:rPr>
            </w:pPr>
            <w:r w:rsidRPr="00E6634A">
              <w:rPr>
                <w:rFonts w:ascii="Arial" w:hAnsi="Arial" w:cs="Arial"/>
              </w:rPr>
              <w:t xml:space="preserve">“The commission’s position is that we have now looked at the issue carefully on two occasions. We looked it in 2019-20… we take very seriously concerns that are raised about possible harmful effects on others - in this case, </w:t>
            </w:r>
            <w:proofErr w:type="gramStart"/>
            <w:r w:rsidRPr="00E6634A">
              <w:rPr>
                <w:rFonts w:ascii="Arial" w:hAnsi="Arial" w:cs="Arial"/>
              </w:rPr>
              <w:t>women</w:t>
            </w:r>
            <w:proofErr w:type="gramEnd"/>
            <w:r w:rsidRPr="00E6634A">
              <w:rPr>
                <w:rFonts w:ascii="Arial" w:hAnsi="Arial" w:cs="Arial"/>
              </w:rPr>
              <w:t xml:space="preserve"> and girls in particular. When we looked at it in 2019-20, we were not able to identify any objectively evidenced real and concrete harm that is likely to arise </w:t>
            </w:r>
            <w:proofErr w:type="gramStart"/>
            <w:r w:rsidRPr="00E6634A">
              <w:rPr>
                <w:rFonts w:ascii="Arial" w:hAnsi="Arial" w:cs="Arial"/>
              </w:rPr>
              <w:t>as a result of</w:t>
            </w:r>
            <w:proofErr w:type="gramEnd"/>
            <w:r w:rsidRPr="00E6634A">
              <w:rPr>
                <w:rFonts w:ascii="Arial" w:hAnsi="Arial" w:cs="Arial"/>
              </w:rPr>
              <w:t xml:space="preserve"> the reforms that are proposed”</w:t>
            </w:r>
            <w:r w:rsidR="00DD4468">
              <w:rPr>
                <w:rFonts w:ascii="Arial" w:hAnsi="Arial" w:cs="Arial"/>
              </w:rPr>
              <w:t>”</w:t>
            </w:r>
            <w:r w:rsidRPr="00E6634A">
              <w:rPr>
                <w:rFonts w:ascii="Arial" w:hAnsi="Arial" w:cs="Arial"/>
              </w:rPr>
              <w:t>.</w:t>
            </w:r>
          </w:p>
        </w:tc>
      </w:tr>
    </w:tbl>
    <w:p w14:paraId="37B94CEF" w14:textId="77777777" w:rsidR="00E6634A" w:rsidRPr="00E6634A" w:rsidRDefault="00E6634A" w:rsidP="00E6634A">
      <w:pPr>
        <w:rPr>
          <w:rFonts w:ascii="Arial" w:hAnsi="Arial" w:cs="Arial"/>
          <w:szCs w:val="20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E6634A" w:rsidRPr="00E6634A" w14:paraId="20368EF3" w14:textId="77777777" w:rsidTr="00E663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92FBC" w14:textId="77777777" w:rsidR="00E6634A" w:rsidRPr="00E6634A" w:rsidRDefault="00E6634A">
            <w:pPr>
              <w:pStyle w:val="LetterText"/>
              <w:spacing w:before="120" w:after="120"/>
              <w:jc w:val="left"/>
              <w:rPr>
                <w:rFonts w:cs="Arial"/>
              </w:rPr>
            </w:pPr>
            <w:r w:rsidRPr="00E6634A">
              <w:rPr>
                <w:rFonts w:cs="Arial"/>
                <w:b/>
              </w:rPr>
              <w:lastRenderedPageBreak/>
              <w:t>Information which is otherwise accessible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2100" w14:textId="77777777" w:rsidR="00E6634A" w:rsidRDefault="00E6634A">
            <w:pPr>
              <w:pStyle w:val="LetterText"/>
              <w:spacing w:after="120"/>
              <w:jc w:val="left"/>
              <w:rPr>
                <w:rFonts w:cs="Arial"/>
                <w:bCs/>
              </w:rPr>
            </w:pPr>
            <w:r w:rsidRPr="00E6634A">
              <w:rPr>
                <w:rFonts w:cs="Arial"/>
                <w:bCs/>
                <w:i/>
              </w:rPr>
              <w:t>Consultation Response on the Gender Recognition Reform (Scotland) Bill</w:t>
            </w:r>
            <w:r w:rsidRPr="00E6634A">
              <w:rPr>
                <w:rFonts w:cs="Arial"/>
                <w:bCs/>
              </w:rPr>
              <w:t>, 17</w:t>
            </w:r>
            <w:r w:rsidRPr="00E6634A">
              <w:rPr>
                <w:rFonts w:cs="Arial"/>
                <w:bCs/>
                <w:vertAlign w:val="superscript"/>
              </w:rPr>
              <w:t>th</w:t>
            </w:r>
            <w:r w:rsidRPr="00E6634A">
              <w:rPr>
                <w:rFonts w:cs="Arial"/>
                <w:bCs/>
              </w:rPr>
              <w:t xml:space="preserve"> March 2020, published by the Scottish Human Rights Commission.</w:t>
            </w:r>
          </w:p>
          <w:p w14:paraId="71B3F7CE" w14:textId="77777777" w:rsidR="00E6634A" w:rsidRPr="00E6634A" w:rsidRDefault="00E6634A" w:rsidP="00DD4468">
            <w:pPr>
              <w:pStyle w:val="LetterText"/>
              <w:spacing w:after="120"/>
              <w:jc w:val="left"/>
              <w:rPr>
                <w:rFonts w:cs="Arial"/>
              </w:rPr>
            </w:pPr>
            <w:r>
              <w:rPr>
                <w:rFonts w:cs="Arial"/>
                <w:bCs/>
              </w:rPr>
              <w:t xml:space="preserve">This information is available on our website here: </w:t>
            </w:r>
            <w:hyperlink r:id="rId8" w:history="1">
              <w:r>
                <w:rPr>
                  <w:rStyle w:val="Hyperlink"/>
                  <w:rFonts w:cs="Arial"/>
                </w:rPr>
                <w:t>Policy &amp; Publications | Scottish Human Rights Commission</w:t>
              </w:r>
            </w:hyperlink>
            <w:r>
              <w:rPr>
                <w:rFonts w:cs="Arial"/>
              </w:rPr>
              <w:t>.</w:t>
            </w:r>
          </w:p>
        </w:tc>
      </w:tr>
    </w:tbl>
    <w:p w14:paraId="6816D685" w14:textId="77777777" w:rsidR="00E6634A" w:rsidRPr="00E6634A" w:rsidRDefault="00E6634A" w:rsidP="00E6634A">
      <w:pPr>
        <w:rPr>
          <w:rFonts w:ascii="Arial" w:hAnsi="Arial" w:cs="Arial"/>
          <w:szCs w:val="20"/>
        </w:rPr>
      </w:pPr>
    </w:p>
    <w:p w14:paraId="4F3088C7" w14:textId="77777777" w:rsidR="00E6634A" w:rsidRPr="00E6634A" w:rsidRDefault="00E6634A" w:rsidP="00E6634A">
      <w:pPr>
        <w:pStyle w:val="LetterText"/>
        <w:rPr>
          <w:rFonts w:cs="Arial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7"/>
        <w:gridCol w:w="6031"/>
      </w:tblGrid>
      <w:tr w:rsidR="00E6634A" w:rsidRPr="00E6634A" w14:paraId="3156117B" w14:textId="77777777" w:rsidTr="00E663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19AE" w14:textId="77777777" w:rsidR="00E6634A" w:rsidRPr="00E6634A" w:rsidRDefault="00E6634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E6634A">
              <w:rPr>
                <w:rFonts w:cs="Arial"/>
                <w:b/>
              </w:rPr>
              <w:t>Exemption(s)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1E474" w14:textId="77777777" w:rsidR="00E6634A" w:rsidRPr="00E6634A" w:rsidRDefault="00E6634A">
            <w:pPr>
              <w:pStyle w:val="LetterText"/>
              <w:spacing w:after="120"/>
              <w:jc w:val="left"/>
              <w:rPr>
                <w:rFonts w:cs="Arial"/>
              </w:rPr>
            </w:pPr>
            <w:r w:rsidRPr="00E6634A">
              <w:rPr>
                <w:rFonts w:cs="Arial"/>
              </w:rPr>
              <w:t>Section 25 - Information otherwise accessible</w:t>
            </w:r>
          </w:p>
        </w:tc>
      </w:tr>
      <w:tr w:rsidR="00E6634A" w:rsidRPr="00E6634A" w14:paraId="3B2EE78F" w14:textId="77777777" w:rsidTr="00E663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5F45" w14:textId="77777777" w:rsidR="00E6634A" w:rsidRPr="00E6634A" w:rsidRDefault="00E6634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E6634A">
              <w:rPr>
                <w:rFonts w:cs="Arial"/>
                <w:b/>
              </w:rPr>
              <w:t>Why exemption(s) applies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8ADC4" w14:textId="77777777" w:rsidR="00E6634A" w:rsidRPr="00E6634A" w:rsidRDefault="00E6634A">
            <w:pPr>
              <w:pStyle w:val="LetterText"/>
              <w:spacing w:after="120"/>
              <w:jc w:val="left"/>
              <w:rPr>
                <w:rFonts w:cs="Arial"/>
              </w:rPr>
            </w:pPr>
            <w:r w:rsidRPr="00E6634A">
              <w:rPr>
                <w:rFonts w:cs="Arial"/>
              </w:rPr>
              <w:t>The information is publicly available on the website of the Scottish Human Rights Commission.</w:t>
            </w:r>
          </w:p>
        </w:tc>
      </w:tr>
      <w:tr w:rsidR="00E6634A" w:rsidRPr="00E6634A" w14:paraId="593C8AD8" w14:textId="77777777" w:rsidTr="00E6634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62B00" w14:textId="77777777" w:rsidR="00E6634A" w:rsidRPr="00E6634A" w:rsidRDefault="00E6634A">
            <w:pPr>
              <w:pStyle w:val="LetterText"/>
              <w:spacing w:before="120" w:after="120"/>
              <w:jc w:val="left"/>
              <w:rPr>
                <w:rFonts w:cs="Arial"/>
                <w:b/>
              </w:rPr>
            </w:pPr>
            <w:r w:rsidRPr="00E6634A">
              <w:rPr>
                <w:rFonts w:cs="Arial"/>
                <w:b/>
              </w:rPr>
              <w:t>Public interest (where relevant)</w:t>
            </w:r>
          </w:p>
        </w:tc>
        <w:tc>
          <w:tcPr>
            <w:tcW w:w="6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4E80" w14:textId="77777777" w:rsidR="00E6634A" w:rsidRPr="00E6634A" w:rsidRDefault="00E6634A" w:rsidP="00E6634A">
            <w:pPr>
              <w:pStyle w:val="LetterText"/>
              <w:spacing w:after="120"/>
              <w:jc w:val="left"/>
              <w:rPr>
                <w:rFonts w:cs="Arial"/>
              </w:rPr>
            </w:pPr>
            <w:r>
              <w:t>A Public Interest Test is not required under this exemption.</w:t>
            </w:r>
          </w:p>
        </w:tc>
      </w:tr>
    </w:tbl>
    <w:p w14:paraId="02A77489" w14:textId="77777777" w:rsidR="00E6634A" w:rsidRPr="00E6634A" w:rsidRDefault="00E6634A" w:rsidP="00E6634A">
      <w:pPr>
        <w:pStyle w:val="LetterText"/>
        <w:rPr>
          <w:rFonts w:cs="Arial"/>
        </w:rPr>
      </w:pPr>
    </w:p>
    <w:p w14:paraId="6D2E6D1B" w14:textId="77777777" w:rsidR="00E6634A" w:rsidRPr="00E6634A" w:rsidRDefault="00E6634A" w:rsidP="00E6634A">
      <w:pPr>
        <w:pStyle w:val="LetterText"/>
        <w:rPr>
          <w:rFonts w:cs="Arial"/>
        </w:rPr>
      </w:pPr>
    </w:p>
    <w:p w14:paraId="291C8DA3" w14:textId="77777777" w:rsidR="00E6634A" w:rsidRPr="00E6634A" w:rsidRDefault="00E6634A" w:rsidP="00E6634A">
      <w:pPr>
        <w:pStyle w:val="LetterText"/>
        <w:rPr>
          <w:rFonts w:cs="Arial"/>
        </w:rPr>
      </w:pPr>
    </w:p>
    <w:p w14:paraId="4772751D" w14:textId="77777777" w:rsidR="006439FC" w:rsidRPr="00E6634A" w:rsidRDefault="006439FC" w:rsidP="00E6634A">
      <w:pPr>
        <w:rPr>
          <w:rFonts w:ascii="Arial" w:hAnsi="Arial" w:cs="Arial"/>
        </w:rPr>
      </w:pPr>
    </w:p>
    <w:sectPr w:rsidR="006439FC" w:rsidRPr="00E6634A" w:rsidSect="00CD7F7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010" w:right="1440" w:bottom="2269" w:left="1440" w:header="720" w:footer="16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E7A40" w14:textId="77777777" w:rsidR="00250CCC" w:rsidRDefault="00250CCC" w:rsidP="003D1E2D">
      <w:r>
        <w:separator/>
      </w:r>
    </w:p>
    <w:p w14:paraId="49F4C304" w14:textId="77777777" w:rsidR="00250CCC" w:rsidRDefault="00250CCC" w:rsidP="003D1E2D"/>
  </w:endnote>
  <w:endnote w:type="continuationSeparator" w:id="0">
    <w:p w14:paraId="2DEC4B0B" w14:textId="77777777" w:rsidR="00250CCC" w:rsidRDefault="00250CCC" w:rsidP="003D1E2D">
      <w:r>
        <w:continuationSeparator/>
      </w:r>
    </w:p>
    <w:p w14:paraId="5D07B2D8" w14:textId="77777777" w:rsidR="00250CCC" w:rsidRDefault="00250CCC" w:rsidP="003D1E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7078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proofErr w:type="spellStart"/>
    <w:r w:rsidRPr="00797F81">
      <w:rPr>
        <w:rFonts w:cs="Arial"/>
        <w:color w:val="000000"/>
        <w:spacing w:val="2"/>
        <w:sz w:val="24"/>
        <w:szCs w:val="24"/>
      </w:rPr>
      <w:t>Bridgeside</w:t>
    </w:r>
    <w:proofErr w:type="spellEnd"/>
    <w:r w:rsidRPr="00797F81">
      <w:rPr>
        <w:rFonts w:cs="Arial"/>
        <w:color w:val="000000"/>
        <w:spacing w:val="2"/>
        <w:sz w:val="24"/>
        <w:szCs w:val="24"/>
      </w:rPr>
      <w:t xml:space="preserve"> House, 99 McDonald Road, Edinburgh, EH7 4NS</w:t>
    </w:r>
  </w:p>
  <w:p w14:paraId="676175FF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r w:rsidRPr="00797F81">
      <w:rPr>
        <w:rFonts w:cs="Arial"/>
        <w:color w:val="000000"/>
        <w:spacing w:val="2"/>
        <w:sz w:val="24"/>
        <w:szCs w:val="24"/>
      </w:rPr>
      <w:t>0131 297 5750</w:t>
    </w:r>
  </w:p>
  <w:p w14:paraId="20F89FA4" w14:textId="77777777" w:rsidR="00797F81" w:rsidRP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1" w:history="1">
      <w:r w:rsidR="00797F81" w:rsidRPr="00797F81">
        <w:rPr>
          <w:rStyle w:val="Hyperlink"/>
          <w:spacing w:val="2"/>
          <w:sz w:val="24"/>
          <w:szCs w:val="24"/>
        </w:rPr>
        <w:t>hello@scottishhumanrights.com</w:t>
      </w:r>
    </w:hyperlink>
  </w:p>
  <w:p w14:paraId="7D110E8C" w14:textId="77777777" w:rsid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2" w:history="1">
      <w:r w:rsidR="00E854BE" w:rsidRPr="00E727C4">
        <w:rPr>
          <w:rStyle w:val="Hyperlink"/>
          <w:rFonts w:cs="Arial"/>
          <w:spacing w:val="2"/>
          <w:sz w:val="24"/>
          <w:szCs w:val="24"/>
        </w:rPr>
        <w:t>www.scottishhumanrights.com</w:t>
      </w:r>
    </w:hyperlink>
  </w:p>
  <w:p w14:paraId="12680500" w14:textId="77777777" w:rsidR="00E854BE" w:rsidRDefault="00E854BE" w:rsidP="00CD7F7C">
    <w:pPr>
      <w:pStyle w:val="Footer"/>
      <w:spacing w:line="240" w:lineRule="auto"/>
      <w:jc w:val="center"/>
      <w:rPr>
        <w:rFonts w:cs="Arial"/>
        <w:noProof/>
        <w:color w:val="000000"/>
        <w:spacing w:val="2"/>
        <w:sz w:val="24"/>
        <w:szCs w:val="24"/>
      </w:rPr>
    </w:pPr>
    <w:r w:rsidRPr="00E854BE">
      <w:rPr>
        <w:rFonts w:cs="Arial"/>
        <w:color w:val="000000"/>
        <w:spacing w:val="2"/>
        <w:sz w:val="24"/>
        <w:szCs w:val="24"/>
      </w:rPr>
      <w:fldChar w:fldCharType="begin"/>
    </w:r>
    <w:r w:rsidRPr="00E854BE">
      <w:rPr>
        <w:rFonts w:cs="Arial"/>
        <w:color w:val="000000"/>
        <w:spacing w:val="2"/>
        <w:sz w:val="24"/>
        <w:szCs w:val="24"/>
      </w:rPr>
      <w:instrText xml:space="preserve"> PAGE   \* MERGEFORMAT </w:instrText>
    </w:r>
    <w:r w:rsidRPr="00E854BE">
      <w:rPr>
        <w:rFonts w:cs="Arial"/>
        <w:color w:val="000000"/>
        <w:spacing w:val="2"/>
        <w:sz w:val="24"/>
        <w:szCs w:val="24"/>
      </w:rPr>
      <w:fldChar w:fldCharType="separate"/>
    </w:r>
    <w:r w:rsidR="00DD4468">
      <w:rPr>
        <w:rFonts w:cs="Arial"/>
        <w:noProof/>
        <w:color w:val="000000"/>
        <w:spacing w:val="2"/>
        <w:sz w:val="24"/>
        <w:szCs w:val="24"/>
      </w:rPr>
      <w:t>2</w:t>
    </w:r>
    <w:r w:rsidRPr="00E854BE">
      <w:rPr>
        <w:rFonts w:cs="Arial"/>
        <w:noProof/>
        <w:color w:val="000000"/>
        <w:spacing w:val="2"/>
        <w:sz w:val="24"/>
        <w:szCs w:val="24"/>
      </w:rPr>
      <w:fldChar w:fldCharType="end"/>
    </w:r>
  </w:p>
  <w:p w14:paraId="3B949975" w14:textId="77777777" w:rsidR="00CD7F7C" w:rsidRPr="00797F81" w:rsidRDefault="00CD7F7C" w:rsidP="00CD7F7C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95FC1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proofErr w:type="spellStart"/>
    <w:r w:rsidRPr="00797F81">
      <w:rPr>
        <w:rFonts w:cs="Arial"/>
        <w:color w:val="000000"/>
        <w:spacing w:val="2"/>
        <w:sz w:val="24"/>
        <w:szCs w:val="24"/>
      </w:rPr>
      <w:t>Bridgeside</w:t>
    </w:r>
    <w:proofErr w:type="spellEnd"/>
    <w:r w:rsidRPr="00797F81">
      <w:rPr>
        <w:rFonts w:cs="Arial"/>
        <w:color w:val="000000"/>
        <w:spacing w:val="2"/>
        <w:sz w:val="24"/>
        <w:szCs w:val="24"/>
      </w:rPr>
      <w:t xml:space="preserve"> House, 99 McDonald Road, Edinburgh, EH7 4NS</w:t>
    </w:r>
  </w:p>
  <w:p w14:paraId="530B4369" w14:textId="77777777" w:rsidR="00797F81" w:rsidRPr="00797F81" w:rsidRDefault="00797F81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r w:rsidRPr="00797F81">
      <w:rPr>
        <w:rFonts w:cs="Arial"/>
        <w:color w:val="000000"/>
        <w:spacing w:val="2"/>
        <w:sz w:val="24"/>
        <w:szCs w:val="24"/>
      </w:rPr>
      <w:t>0131 297 5750</w:t>
    </w:r>
  </w:p>
  <w:p w14:paraId="7225EAE2" w14:textId="77777777" w:rsidR="00797F81" w:rsidRP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1" w:history="1">
      <w:r w:rsidR="00797F81" w:rsidRPr="00797F81">
        <w:rPr>
          <w:rStyle w:val="Hyperlink"/>
          <w:spacing w:val="2"/>
          <w:sz w:val="24"/>
          <w:szCs w:val="24"/>
        </w:rPr>
        <w:t>hello@scottishhumanrights.com</w:t>
      </w:r>
    </w:hyperlink>
  </w:p>
  <w:p w14:paraId="33B0D4D7" w14:textId="77777777" w:rsidR="00797F81" w:rsidRDefault="00000000" w:rsidP="00797F81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  <w:hyperlink r:id="rId2" w:history="1">
      <w:r w:rsidR="00E854BE" w:rsidRPr="00E727C4">
        <w:rPr>
          <w:rStyle w:val="Hyperlink"/>
          <w:rFonts w:cs="Arial"/>
          <w:spacing w:val="2"/>
          <w:sz w:val="24"/>
          <w:szCs w:val="24"/>
        </w:rPr>
        <w:t>www.scottishhumanrights.com</w:t>
      </w:r>
    </w:hyperlink>
  </w:p>
  <w:p w14:paraId="21E215F2" w14:textId="77777777" w:rsidR="00E854BE" w:rsidRDefault="00E854BE" w:rsidP="00CD7F7C">
    <w:pPr>
      <w:pStyle w:val="Footer"/>
      <w:spacing w:line="240" w:lineRule="auto"/>
      <w:jc w:val="center"/>
      <w:rPr>
        <w:rFonts w:cs="Arial"/>
        <w:noProof/>
        <w:color w:val="000000"/>
        <w:spacing w:val="2"/>
        <w:sz w:val="24"/>
        <w:szCs w:val="24"/>
      </w:rPr>
    </w:pPr>
    <w:r w:rsidRPr="00E854BE">
      <w:rPr>
        <w:rFonts w:cs="Arial"/>
        <w:color w:val="000000"/>
        <w:spacing w:val="2"/>
        <w:sz w:val="24"/>
        <w:szCs w:val="24"/>
      </w:rPr>
      <w:fldChar w:fldCharType="begin"/>
    </w:r>
    <w:r w:rsidRPr="00E854BE">
      <w:rPr>
        <w:rFonts w:cs="Arial"/>
        <w:color w:val="000000"/>
        <w:spacing w:val="2"/>
        <w:sz w:val="24"/>
        <w:szCs w:val="24"/>
      </w:rPr>
      <w:instrText xml:space="preserve"> PAGE   \* MERGEFORMAT </w:instrText>
    </w:r>
    <w:r w:rsidRPr="00E854BE">
      <w:rPr>
        <w:rFonts w:cs="Arial"/>
        <w:color w:val="000000"/>
        <w:spacing w:val="2"/>
        <w:sz w:val="24"/>
        <w:szCs w:val="24"/>
      </w:rPr>
      <w:fldChar w:fldCharType="separate"/>
    </w:r>
    <w:r w:rsidR="00DD4468">
      <w:rPr>
        <w:rFonts w:cs="Arial"/>
        <w:noProof/>
        <w:color w:val="000000"/>
        <w:spacing w:val="2"/>
        <w:sz w:val="24"/>
        <w:szCs w:val="24"/>
      </w:rPr>
      <w:t>1</w:t>
    </w:r>
    <w:r w:rsidRPr="00E854BE">
      <w:rPr>
        <w:rFonts w:cs="Arial"/>
        <w:noProof/>
        <w:color w:val="000000"/>
        <w:spacing w:val="2"/>
        <w:sz w:val="24"/>
        <w:szCs w:val="24"/>
      </w:rPr>
      <w:fldChar w:fldCharType="end"/>
    </w:r>
  </w:p>
  <w:p w14:paraId="7970B695" w14:textId="77777777" w:rsidR="00CD7F7C" w:rsidRPr="00797F81" w:rsidRDefault="00CD7F7C" w:rsidP="00CD7F7C">
    <w:pPr>
      <w:pStyle w:val="Footer"/>
      <w:spacing w:line="240" w:lineRule="auto"/>
      <w:jc w:val="center"/>
      <w:rPr>
        <w:rFonts w:cs="Arial"/>
        <w:color w:val="000000"/>
        <w:spacing w:val="2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C8D53" w14:textId="77777777" w:rsidR="00250CCC" w:rsidRDefault="00250CCC" w:rsidP="003D1E2D">
      <w:r>
        <w:separator/>
      </w:r>
    </w:p>
    <w:p w14:paraId="27D66BB1" w14:textId="77777777" w:rsidR="00250CCC" w:rsidRDefault="00250CCC" w:rsidP="003D1E2D"/>
  </w:footnote>
  <w:footnote w:type="continuationSeparator" w:id="0">
    <w:p w14:paraId="35EE484F" w14:textId="77777777" w:rsidR="00250CCC" w:rsidRDefault="00250CCC" w:rsidP="003D1E2D">
      <w:r>
        <w:continuationSeparator/>
      </w:r>
    </w:p>
    <w:p w14:paraId="1158CB81" w14:textId="77777777" w:rsidR="00250CCC" w:rsidRDefault="00250CCC" w:rsidP="003D1E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B8449" w14:textId="77777777" w:rsidR="009D0788" w:rsidRPr="006439FC" w:rsidRDefault="006439FC" w:rsidP="006439FC">
    <w:pPr>
      <w:pStyle w:val="Header"/>
    </w:pPr>
    <w:r w:rsidRPr="000521D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FF7737" wp14:editId="0E8D47CF">
              <wp:simplePos x="0" y="0"/>
              <wp:positionH relativeFrom="column">
                <wp:posOffset>-914400</wp:posOffset>
              </wp:positionH>
              <wp:positionV relativeFrom="paragraph">
                <wp:posOffset>-450850</wp:posOffset>
              </wp:positionV>
              <wp:extent cx="119380" cy="10838815"/>
              <wp:effectExtent l="0" t="0" r="0" b="635"/>
              <wp:wrapNone/>
              <wp:docPr id="5" name="Rectangle 5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15BCAA" id="Rectangle 5" o:spid="_x0000_s1026" alt="Title: Decorative border" style="position:absolute;margin-left:-1in;margin-top:-35.5pt;width:9.4pt;height:85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" fillcolor="#bdd6ee [1300]" stroked="f" strokeweight="1pt"/>
          </w:pict>
        </mc:Fallback>
      </mc:AlternateContent>
    </w:r>
    <w:r w:rsidRPr="000521D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0886F8" wp14:editId="2B2ECFD5">
              <wp:simplePos x="0" y="0"/>
              <wp:positionH relativeFrom="column">
                <wp:posOffset>-795020</wp:posOffset>
              </wp:positionH>
              <wp:positionV relativeFrom="paragraph">
                <wp:posOffset>-457200</wp:posOffset>
              </wp:positionV>
              <wp:extent cx="119380" cy="10838815"/>
              <wp:effectExtent l="0" t="0" r="0" b="635"/>
              <wp:wrapNone/>
              <wp:docPr id="10" name="Rectangle 10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1E5E6D" id="Rectangle 10" o:spid="_x0000_s1026" alt="Title: Decorative border" style="position:absolute;margin-left:-62.6pt;margin-top:-36pt;width:9.4pt;height:85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" fillcolor="#0070c0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740D" w14:textId="77777777" w:rsidR="004E6BD9" w:rsidRDefault="004E6BD9" w:rsidP="004E6BD9">
    <w:pPr>
      <w:pStyle w:val="Header"/>
    </w:pPr>
    <w:r w:rsidRPr="008F618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DE7DBE5" wp14:editId="02EBBEE8">
              <wp:simplePos x="0" y="0"/>
              <wp:positionH relativeFrom="column">
                <wp:posOffset>-800100</wp:posOffset>
              </wp:positionH>
              <wp:positionV relativeFrom="paragraph">
                <wp:posOffset>-460375</wp:posOffset>
              </wp:positionV>
              <wp:extent cx="119380" cy="10838815"/>
              <wp:effectExtent l="0" t="0" r="0" b="635"/>
              <wp:wrapNone/>
              <wp:docPr id="14" name="Rectangle 14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10497A" id="Rectangle 14" o:spid="_x0000_s1026" alt="Title: Decorative border" style="position:absolute;margin-left:-63pt;margin-top:-36.25pt;width:9.4pt;height:85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" fillcolor="#0070c0" stroked="f" strokeweight="1pt"/>
          </w:pict>
        </mc:Fallback>
      </mc:AlternateContent>
    </w:r>
    <w:r w:rsidRPr="008F6182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076E2C" wp14:editId="1D1A680E">
              <wp:simplePos x="0" y="0"/>
              <wp:positionH relativeFrom="column">
                <wp:posOffset>-914400</wp:posOffset>
              </wp:positionH>
              <wp:positionV relativeFrom="paragraph">
                <wp:posOffset>-454025</wp:posOffset>
              </wp:positionV>
              <wp:extent cx="119380" cy="10838815"/>
              <wp:effectExtent l="0" t="0" r="0" b="635"/>
              <wp:wrapNone/>
              <wp:docPr id="13" name="Rectangle 13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9380" cy="10838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5F6CE1" id="Rectangle 13" o:spid="_x0000_s1026" alt="Title: Decorative border" style="position:absolute;margin-left:-1in;margin-top:-35.75pt;width:9.4pt;height:85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" fillcolor="#bdd6ee [1300]" stroked="f" strokeweight="1pt"/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191691F1" wp14:editId="11E98E84">
          <wp:simplePos x="0" y="0"/>
          <wp:positionH relativeFrom="column">
            <wp:posOffset>-69850</wp:posOffset>
          </wp:positionH>
          <wp:positionV relativeFrom="paragraph">
            <wp:posOffset>-120650</wp:posOffset>
          </wp:positionV>
          <wp:extent cx="1460500" cy="1032510"/>
          <wp:effectExtent l="0" t="0" r="0" b="0"/>
          <wp:wrapTight wrapText="bothSides">
            <wp:wrapPolygon edited="0">
              <wp:start x="1409" y="399"/>
              <wp:lineTo x="563" y="2391"/>
              <wp:lineTo x="0" y="5181"/>
              <wp:lineTo x="563" y="20325"/>
              <wp:lineTo x="13805" y="20325"/>
              <wp:lineTo x="16059" y="15941"/>
              <wp:lineTo x="14932" y="13948"/>
              <wp:lineTo x="13523" y="13948"/>
              <wp:lineTo x="21130" y="9963"/>
              <wp:lineTo x="21130" y="399"/>
              <wp:lineTo x="1409" y="399"/>
            </wp:wrapPolygon>
          </wp:wrapTight>
          <wp:docPr id="11" name="Picture 11" descr="SHRC Scottish Human Rights Commiss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HRC Scottish Human Rights Commissi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0500" cy="1032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E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80D07C3" wp14:editId="36EFAB51">
              <wp:simplePos x="0" y="0"/>
              <wp:positionH relativeFrom="column">
                <wp:posOffset>-742950</wp:posOffset>
              </wp:positionH>
              <wp:positionV relativeFrom="paragraph">
                <wp:posOffset>-228600</wp:posOffset>
              </wp:positionV>
              <wp:extent cx="7419975" cy="1206500"/>
              <wp:effectExtent l="0" t="0" r="9525" b="0"/>
              <wp:wrapNone/>
              <wp:docPr id="1" name="Rectangle 1" title="Decorative bord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19975" cy="12065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B644E8" w14:textId="77777777" w:rsidR="004E6BD9" w:rsidRDefault="004E6BD9" w:rsidP="004E6BD9">
                          <w:pPr>
                            <w:ind w:right="1174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D12851" id="Rectangle 1" o:spid="_x0000_s1026" alt="Title: Decorative border" style="position:absolute;margin-left:-58.5pt;margin-top:-18pt;width:584.25pt;height: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" fillcolor="#0070c0" stroked="f" strokeweight="1pt">
              <v:textbox>
                <w:txbxContent>
                  <w:p w:rsidR="004E6BD9" w:rsidRDefault="004E6BD9" w:rsidP="004E6BD9">
                    <w:pPr>
                      <w:ind w:right="1174"/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0B98DAC3" w14:textId="77777777" w:rsidR="006439FC" w:rsidRPr="004E6BD9" w:rsidRDefault="007E037C" w:rsidP="004E6BD9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238C1659" wp14:editId="50421897">
              <wp:simplePos x="0" y="0"/>
              <wp:positionH relativeFrom="margin">
                <wp:align>left</wp:align>
              </wp:positionH>
              <wp:positionV relativeFrom="paragraph">
                <wp:posOffset>704850</wp:posOffset>
              </wp:positionV>
              <wp:extent cx="5880100" cy="215900"/>
              <wp:effectExtent l="0" t="0" r="0" b="0"/>
              <wp:wrapTight wrapText="bothSides">
                <wp:wrapPolygon edited="0">
                  <wp:start x="210" y="0"/>
                  <wp:lineTo x="210" y="19059"/>
                  <wp:lineTo x="21343" y="19059"/>
                  <wp:lineTo x="21343" y="0"/>
                  <wp:lineTo x="210" y="0"/>
                </wp:wrapPolygon>
              </wp:wrapTight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80100" cy="215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3F44811" w14:textId="77777777" w:rsidR="007E037C" w:rsidRDefault="007E037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0;margin-top:55.5pt;width:463pt;height:17pt;z-index:-25164595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" filled="f" stroked="f" strokeweight=".5pt">
              <v:textbox>
                <w:txbxContent>
                  <w:p w:rsidR="007E037C" w:rsidRDefault="007E037C"/>
                </w:txbxContent>
              </v:textbox>
              <w10:wrap type="tigh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20188FA4"/>
    <w:lvl w:ilvl="0">
      <w:start w:val="1"/>
      <w:numFmt w:val="decimal"/>
      <w:lvlText w:val="%1."/>
      <w:legacy w:legacy="1" w:legacySpace="288" w:legacyIndent="720"/>
      <w:lvlJc w:val="left"/>
    </w:lvl>
    <w:lvl w:ilvl="1">
      <w:start w:val="1"/>
      <w:numFmt w:val="decimal"/>
      <w:lvlText w:val="%1.%2"/>
      <w:legacy w:legacy="1" w:legacySpace="284" w:legacyIndent="720"/>
      <w:lvlJc w:val="left"/>
    </w:lvl>
    <w:lvl w:ilvl="2">
      <w:start w:val="1"/>
      <w:numFmt w:val="decimal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22460FB"/>
    <w:multiLevelType w:val="hybridMultilevel"/>
    <w:tmpl w:val="B0A8BB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D18E7"/>
    <w:multiLevelType w:val="hybridMultilevel"/>
    <w:tmpl w:val="F8F0C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7E0652"/>
    <w:multiLevelType w:val="hybridMultilevel"/>
    <w:tmpl w:val="2D9E4AAE"/>
    <w:lvl w:ilvl="0" w:tplc="36AAA65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4286"/>
    <w:multiLevelType w:val="hybridMultilevel"/>
    <w:tmpl w:val="2C74B588"/>
    <w:lvl w:ilvl="0" w:tplc="47BC74E2">
      <w:start w:val="1"/>
      <w:numFmt w:val="decimal"/>
      <w:pStyle w:val="ConsultationQuestion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E1A38"/>
    <w:multiLevelType w:val="hybridMultilevel"/>
    <w:tmpl w:val="09069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B6F20"/>
    <w:multiLevelType w:val="hybridMultilevel"/>
    <w:tmpl w:val="01CE9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BD6"/>
    <w:multiLevelType w:val="hybridMultilevel"/>
    <w:tmpl w:val="C33099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0C7A46">
      <w:numFmt w:val="bullet"/>
      <w:lvlText w:val="•"/>
      <w:lvlJc w:val="left"/>
      <w:pPr>
        <w:ind w:left="2370" w:hanging="570"/>
      </w:pPr>
      <w:rPr>
        <w:rFonts w:ascii="Calibri" w:eastAsia="Calibri" w:hAnsi="Calibri" w:cs="Calibri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A250E"/>
    <w:multiLevelType w:val="hybridMultilevel"/>
    <w:tmpl w:val="6A386496"/>
    <w:lvl w:ilvl="0" w:tplc="24123E5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3E18FE"/>
    <w:multiLevelType w:val="hybridMultilevel"/>
    <w:tmpl w:val="EF6EDA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2C1161"/>
    <w:multiLevelType w:val="singleLevel"/>
    <w:tmpl w:val="22322EB4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0C69CC"/>
    <w:multiLevelType w:val="multilevel"/>
    <w:tmpl w:val="CE5C3176"/>
    <w:lvl w:ilvl="0">
      <w:start w:val="1"/>
      <w:numFmt w:val="decimal"/>
      <w:pStyle w:val="NumHead1"/>
      <w:lvlText w:val="%1."/>
      <w:lvlJc w:val="left"/>
      <w:pPr>
        <w:ind w:left="360" w:hanging="360"/>
      </w:pPr>
    </w:lvl>
    <w:lvl w:ilvl="1">
      <w:start w:val="1"/>
      <w:numFmt w:val="decimal"/>
      <w:pStyle w:val="NumHead2"/>
      <w:lvlText w:val="%1.%2."/>
      <w:lvlJc w:val="left"/>
      <w:pPr>
        <w:ind w:left="792" w:hanging="432"/>
      </w:pPr>
    </w:lvl>
    <w:lvl w:ilvl="2">
      <w:start w:val="1"/>
      <w:numFmt w:val="decimal"/>
      <w:pStyle w:val="NumHead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3D512E4"/>
    <w:multiLevelType w:val="hybridMultilevel"/>
    <w:tmpl w:val="E65034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D77E62"/>
    <w:multiLevelType w:val="hybridMultilevel"/>
    <w:tmpl w:val="27F40884"/>
    <w:lvl w:ilvl="0" w:tplc="10701C1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45834"/>
    <w:multiLevelType w:val="hybridMultilevel"/>
    <w:tmpl w:val="7EE208CA"/>
    <w:lvl w:ilvl="0" w:tplc="C3201902">
      <w:start w:val="1"/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hAnsi="Symbol" w:hint="default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018091">
    <w:abstractNumId w:val="10"/>
  </w:num>
  <w:num w:numId="2" w16cid:durableId="543256312">
    <w:abstractNumId w:val="0"/>
  </w:num>
  <w:num w:numId="3" w16cid:durableId="279722786">
    <w:abstractNumId w:val="0"/>
  </w:num>
  <w:num w:numId="4" w16cid:durableId="1342050857">
    <w:abstractNumId w:val="0"/>
  </w:num>
  <w:num w:numId="5" w16cid:durableId="719670009">
    <w:abstractNumId w:val="10"/>
  </w:num>
  <w:num w:numId="6" w16cid:durableId="118769023">
    <w:abstractNumId w:val="0"/>
  </w:num>
  <w:num w:numId="7" w16cid:durableId="328682878">
    <w:abstractNumId w:val="14"/>
  </w:num>
  <w:num w:numId="8" w16cid:durableId="432363914">
    <w:abstractNumId w:val="4"/>
  </w:num>
  <w:num w:numId="9" w16cid:durableId="661785802">
    <w:abstractNumId w:val="7"/>
  </w:num>
  <w:num w:numId="10" w16cid:durableId="2103529785">
    <w:abstractNumId w:val="2"/>
  </w:num>
  <w:num w:numId="11" w16cid:durableId="1762947636">
    <w:abstractNumId w:val="5"/>
  </w:num>
  <w:num w:numId="12" w16cid:durableId="2089183190">
    <w:abstractNumId w:val="12"/>
  </w:num>
  <w:num w:numId="13" w16cid:durableId="1714118006">
    <w:abstractNumId w:val="6"/>
  </w:num>
  <w:num w:numId="14" w16cid:durableId="1735658636">
    <w:abstractNumId w:val="1"/>
  </w:num>
  <w:num w:numId="15" w16cid:durableId="520363635">
    <w:abstractNumId w:val="9"/>
  </w:num>
  <w:num w:numId="16" w16cid:durableId="262423418">
    <w:abstractNumId w:val="0"/>
  </w:num>
  <w:num w:numId="17" w16cid:durableId="2117484135">
    <w:abstractNumId w:val="0"/>
  </w:num>
  <w:num w:numId="18" w16cid:durableId="1487864369">
    <w:abstractNumId w:val="10"/>
  </w:num>
  <w:num w:numId="19" w16cid:durableId="1275283361">
    <w:abstractNumId w:val="4"/>
  </w:num>
  <w:num w:numId="20" w16cid:durableId="1896700405">
    <w:abstractNumId w:val="0"/>
  </w:num>
  <w:num w:numId="21" w16cid:durableId="1017120610">
    <w:abstractNumId w:val="10"/>
  </w:num>
  <w:num w:numId="22" w16cid:durableId="1613126621">
    <w:abstractNumId w:val="4"/>
  </w:num>
  <w:num w:numId="23" w16cid:durableId="2093963594">
    <w:abstractNumId w:val="0"/>
  </w:num>
  <w:num w:numId="24" w16cid:durableId="575437912">
    <w:abstractNumId w:val="10"/>
  </w:num>
  <w:num w:numId="25" w16cid:durableId="1572497654">
    <w:abstractNumId w:val="4"/>
  </w:num>
  <w:num w:numId="26" w16cid:durableId="193735803">
    <w:abstractNumId w:val="3"/>
  </w:num>
  <w:num w:numId="27" w16cid:durableId="475074868">
    <w:abstractNumId w:val="8"/>
  </w:num>
  <w:num w:numId="28" w16cid:durableId="645207904">
    <w:abstractNumId w:val="13"/>
  </w:num>
  <w:num w:numId="29" w16cid:durableId="5374028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C38"/>
    <w:rsid w:val="00003F31"/>
    <w:rsid w:val="00027C27"/>
    <w:rsid w:val="000310A1"/>
    <w:rsid w:val="000521DA"/>
    <w:rsid w:val="000938E4"/>
    <w:rsid w:val="000B12D2"/>
    <w:rsid w:val="000C0CF4"/>
    <w:rsid w:val="000C180B"/>
    <w:rsid w:val="000D23B6"/>
    <w:rsid w:val="000D63DF"/>
    <w:rsid w:val="000E44A4"/>
    <w:rsid w:val="00175D4D"/>
    <w:rsid w:val="001A3400"/>
    <w:rsid w:val="001B4DB7"/>
    <w:rsid w:val="001C4C3F"/>
    <w:rsid w:val="001D65CE"/>
    <w:rsid w:val="00250CCC"/>
    <w:rsid w:val="0025156C"/>
    <w:rsid w:val="00281579"/>
    <w:rsid w:val="002F4B89"/>
    <w:rsid w:val="00306C61"/>
    <w:rsid w:val="00307EC7"/>
    <w:rsid w:val="0033526B"/>
    <w:rsid w:val="003449C4"/>
    <w:rsid w:val="00356A26"/>
    <w:rsid w:val="0037582B"/>
    <w:rsid w:val="0038373C"/>
    <w:rsid w:val="003B0A19"/>
    <w:rsid w:val="003D1E2D"/>
    <w:rsid w:val="003E2ACE"/>
    <w:rsid w:val="003F0376"/>
    <w:rsid w:val="004016DC"/>
    <w:rsid w:val="004A2B32"/>
    <w:rsid w:val="004C13BF"/>
    <w:rsid w:val="004E6BD9"/>
    <w:rsid w:val="00532407"/>
    <w:rsid w:val="0055143B"/>
    <w:rsid w:val="00551968"/>
    <w:rsid w:val="00590AEC"/>
    <w:rsid w:val="00597B70"/>
    <w:rsid w:val="005A0483"/>
    <w:rsid w:val="006439FC"/>
    <w:rsid w:val="00673E55"/>
    <w:rsid w:val="006C60E0"/>
    <w:rsid w:val="006F22B6"/>
    <w:rsid w:val="00775C38"/>
    <w:rsid w:val="00776873"/>
    <w:rsid w:val="00797F81"/>
    <w:rsid w:val="007B4914"/>
    <w:rsid w:val="007E037C"/>
    <w:rsid w:val="007F00A0"/>
    <w:rsid w:val="008266F8"/>
    <w:rsid w:val="00857548"/>
    <w:rsid w:val="0086227B"/>
    <w:rsid w:val="00894E5C"/>
    <w:rsid w:val="00897FAF"/>
    <w:rsid w:val="009124D8"/>
    <w:rsid w:val="0095759A"/>
    <w:rsid w:val="00972925"/>
    <w:rsid w:val="00995F9F"/>
    <w:rsid w:val="009B7615"/>
    <w:rsid w:val="009D0788"/>
    <w:rsid w:val="009D1726"/>
    <w:rsid w:val="009D3B69"/>
    <w:rsid w:val="00A12B7E"/>
    <w:rsid w:val="00A50E2D"/>
    <w:rsid w:val="00AC2391"/>
    <w:rsid w:val="00AD1DF8"/>
    <w:rsid w:val="00AF184A"/>
    <w:rsid w:val="00B264B2"/>
    <w:rsid w:val="00B51BDC"/>
    <w:rsid w:val="00B561C0"/>
    <w:rsid w:val="00B773CE"/>
    <w:rsid w:val="00BD31C0"/>
    <w:rsid w:val="00BD5753"/>
    <w:rsid w:val="00C91823"/>
    <w:rsid w:val="00C924F4"/>
    <w:rsid w:val="00C94150"/>
    <w:rsid w:val="00CD09DF"/>
    <w:rsid w:val="00CD7F7C"/>
    <w:rsid w:val="00CE7347"/>
    <w:rsid w:val="00D008AB"/>
    <w:rsid w:val="00D00A7D"/>
    <w:rsid w:val="00D04130"/>
    <w:rsid w:val="00D048C9"/>
    <w:rsid w:val="00D41686"/>
    <w:rsid w:val="00D60EE3"/>
    <w:rsid w:val="00DC4CF3"/>
    <w:rsid w:val="00DD4468"/>
    <w:rsid w:val="00E212D5"/>
    <w:rsid w:val="00E6634A"/>
    <w:rsid w:val="00E67302"/>
    <w:rsid w:val="00E854BE"/>
    <w:rsid w:val="00EC1A58"/>
    <w:rsid w:val="00F1172D"/>
    <w:rsid w:val="00FA4BC1"/>
    <w:rsid w:val="00FD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."/>
  <w:listSeparator w:val=","/>
  <w14:docId w14:val="0BFB012A"/>
  <w15:chartTrackingRefBased/>
  <w15:docId w15:val="{F4A756E6-5DD5-4931-B7E4-0B52BF9C0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8"/>
        <w:szCs w:val="28"/>
        <w:lang w:val="en-GB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5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uiPriority="31" w:qFormat="1"/>
    <w:lsdException w:name="Intense Reference" w:uiPriority="32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30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Outline1"/>
    <w:basedOn w:val="Normal"/>
    <w:next w:val="Normal"/>
    <w:link w:val="Heading1Char"/>
    <w:uiPriority w:val="1"/>
    <w:qFormat/>
    <w:rsid w:val="00CD09DF"/>
    <w:pPr>
      <w:spacing w:line="276" w:lineRule="auto"/>
      <w:outlineLvl w:val="0"/>
    </w:pPr>
    <w:rPr>
      <w:rFonts w:ascii="Arial" w:eastAsiaTheme="minorHAnsi" w:hAnsi="Arial" w:cstheme="minorBidi"/>
      <w:b/>
      <w:kern w:val="24"/>
      <w:sz w:val="36"/>
      <w:szCs w:val="28"/>
      <w:lang w:val="en-GB"/>
    </w:rPr>
  </w:style>
  <w:style w:type="paragraph" w:styleId="Heading2">
    <w:name w:val="heading 2"/>
    <w:aliases w:val="Outline2"/>
    <w:basedOn w:val="Normal"/>
    <w:next w:val="Normal"/>
    <w:link w:val="Heading2Char"/>
    <w:uiPriority w:val="1"/>
    <w:qFormat/>
    <w:rsid w:val="00CD09DF"/>
    <w:pPr>
      <w:spacing w:line="276" w:lineRule="auto"/>
      <w:ind w:right="57"/>
      <w:contextualSpacing/>
      <w:outlineLvl w:val="1"/>
    </w:pPr>
    <w:rPr>
      <w:rFonts w:ascii="Arial" w:eastAsiaTheme="minorHAnsi" w:hAnsi="Arial" w:cstheme="minorHAnsi"/>
      <w:b/>
      <w:sz w:val="32"/>
      <w:szCs w:val="28"/>
      <w:lang w:val="en-GB"/>
    </w:rPr>
  </w:style>
  <w:style w:type="paragraph" w:styleId="Heading3">
    <w:name w:val="heading 3"/>
    <w:aliases w:val="Outline3"/>
    <w:basedOn w:val="Normal"/>
    <w:next w:val="Normal"/>
    <w:link w:val="Heading3Char"/>
    <w:uiPriority w:val="1"/>
    <w:qFormat/>
    <w:rsid w:val="00CD09DF"/>
    <w:pPr>
      <w:spacing w:line="276" w:lineRule="auto"/>
      <w:outlineLvl w:val="2"/>
    </w:pPr>
    <w:rPr>
      <w:rFonts w:ascii="Arial" w:eastAsiaTheme="minorHAnsi" w:hAnsi="Arial" w:cstheme="minorBidi"/>
      <w:b/>
      <w:kern w:val="24"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uiPriority w:val="1"/>
    <w:rsid w:val="001D65CE"/>
    <w:pPr>
      <w:numPr>
        <w:numId w:val="24"/>
      </w:numPr>
      <w:tabs>
        <w:tab w:val="left" w:pos="360"/>
        <w:tab w:val="left" w:pos="1080"/>
        <w:tab w:val="left" w:pos="1800"/>
        <w:tab w:val="left" w:pos="3240"/>
      </w:tabs>
      <w:spacing w:line="276" w:lineRule="auto"/>
      <w:ind w:left="0" w:firstLine="0"/>
    </w:pPr>
    <w:rPr>
      <w:rFonts w:ascii="Arial" w:eastAsiaTheme="minorHAnsi" w:hAnsi="Arial" w:cstheme="minorBidi"/>
      <w:sz w:val="28"/>
      <w:szCs w:val="28"/>
      <w:lang w:val="en-GB"/>
    </w:rPr>
  </w:style>
  <w:style w:type="paragraph" w:styleId="Footer">
    <w:name w:val="footer"/>
    <w:basedOn w:val="Normal"/>
    <w:link w:val="FooterChar"/>
    <w:uiPriority w:val="99"/>
    <w:rsid w:val="001D65CE"/>
    <w:pPr>
      <w:tabs>
        <w:tab w:val="center" w:pos="4153"/>
        <w:tab w:val="right" w:pos="8306"/>
      </w:tabs>
      <w:spacing w:line="276" w:lineRule="auto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1D65CE"/>
    <w:rPr>
      <w:rFonts w:ascii="Arial" w:eastAsia="Times New Roman" w:hAnsi="Arial" w:cs="Arial"/>
      <w:sz w:val="28"/>
      <w:szCs w:val="20"/>
    </w:rPr>
  </w:style>
  <w:style w:type="paragraph" w:styleId="Header">
    <w:name w:val="header"/>
    <w:basedOn w:val="Normal"/>
    <w:link w:val="HeaderChar"/>
    <w:rsid w:val="001D65CE"/>
    <w:pPr>
      <w:tabs>
        <w:tab w:val="center" w:pos="4153"/>
        <w:tab w:val="right" w:pos="8306"/>
      </w:tabs>
      <w:spacing w:line="276" w:lineRule="auto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65CE"/>
    <w:rPr>
      <w:rFonts w:ascii="Arial" w:eastAsia="Times New Roman" w:hAnsi="Arial" w:cs="Arial"/>
      <w:sz w:val="28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uiPriority w:val="1"/>
    <w:rsid w:val="00CD09DF"/>
    <w:rPr>
      <w:rFonts w:ascii="Arial" w:eastAsia="Times New Roman" w:hAnsi="Arial" w:cs="Arial"/>
      <w:b/>
      <w:kern w:val="24"/>
      <w:sz w:val="36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uiPriority w:val="1"/>
    <w:rsid w:val="00CD09DF"/>
    <w:rPr>
      <w:rFonts w:ascii="Arial" w:eastAsia="Times New Roman" w:hAnsi="Arial" w:cstheme="minorHAnsi"/>
      <w:b/>
      <w:sz w:val="32"/>
      <w:szCs w:val="28"/>
    </w:rPr>
  </w:style>
  <w:style w:type="character" w:customStyle="1" w:styleId="Heading3Char">
    <w:name w:val="Heading 3 Char"/>
    <w:aliases w:val="Outline3 Char"/>
    <w:basedOn w:val="DefaultParagraphFont"/>
    <w:link w:val="Heading3"/>
    <w:uiPriority w:val="1"/>
    <w:rsid w:val="00CD09DF"/>
    <w:rPr>
      <w:rFonts w:ascii="Arial" w:hAnsi="Arial" w:cs="Arial"/>
      <w:b/>
      <w:kern w:val="24"/>
      <w:sz w:val="28"/>
      <w:szCs w:val="20"/>
    </w:rPr>
  </w:style>
  <w:style w:type="paragraph" w:customStyle="1" w:styleId="Outline4">
    <w:name w:val="Outline4"/>
    <w:basedOn w:val="Normal"/>
    <w:next w:val="Normal"/>
    <w:uiPriority w:val="4"/>
    <w:unhideWhenUsed/>
    <w:rsid w:val="001D65CE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uiPriority w:val="4"/>
    <w:unhideWhenUsed/>
    <w:rsid w:val="001D65CE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uiPriority w:val="4"/>
    <w:unhideWhenUsed/>
    <w:rsid w:val="001D65CE"/>
    <w:pPr>
      <w:ind w:left="2160"/>
    </w:pPr>
    <w:rPr>
      <w:kern w:val="24"/>
    </w:rPr>
  </w:style>
  <w:style w:type="paragraph" w:customStyle="1" w:styleId="Outline7">
    <w:name w:val="Outline7"/>
    <w:basedOn w:val="Normal"/>
    <w:next w:val="Normal"/>
    <w:uiPriority w:val="4"/>
    <w:unhideWhenUsed/>
    <w:rsid w:val="001D65CE"/>
    <w:pPr>
      <w:ind w:left="720"/>
    </w:pPr>
    <w:rPr>
      <w:kern w:val="24"/>
    </w:rPr>
  </w:style>
  <w:style w:type="paragraph" w:styleId="Quote">
    <w:name w:val="Quote"/>
    <w:basedOn w:val="Normal"/>
    <w:next w:val="Normal"/>
    <w:link w:val="QuoteChar"/>
    <w:uiPriority w:val="29"/>
    <w:unhideWhenUsed/>
    <w:rsid w:val="001D65CE"/>
    <w:pPr>
      <w:spacing w:line="276" w:lineRule="auto"/>
      <w:ind w:left="284" w:right="284"/>
      <w:jc w:val="both"/>
    </w:pPr>
    <w:rPr>
      <w:rFonts w:ascii="Arial" w:eastAsiaTheme="minorHAnsi" w:hAnsi="Arial" w:cstheme="minorBidi"/>
      <w:iCs/>
      <w:color w:val="404040" w:themeColor="text1" w:themeTint="BF"/>
      <w:sz w:val="28"/>
      <w:szCs w:val="28"/>
      <w:lang w:val="en-GB"/>
    </w:rPr>
  </w:style>
  <w:style w:type="character" w:customStyle="1" w:styleId="QuoteChar">
    <w:name w:val="Quote Char"/>
    <w:basedOn w:val="DefaultParagraphFont"/>
    <w:link w:val="Quote"/>
    <w:uiPriority w:val="29"/>
    <w:rsid w:val="00D60EE3"/>
    <w:rPr>
      <w:iCs/>
      <w:color w:val="404040" w:themeColor="text1" w:themeTint="BF"/>
    </w:rPr>
  </w:style>
  <w:style w:type="character" w:styleId="Hyperlink">
    <w:name w:val="Hyperlink"/>
    <w:uiPriority w:val="99"/>
    <w:unhideWhenUsed/>
    <w:rsid w:val="001D65CE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335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5CE"/>
    <w:rPr>
      <w:rFonts w:ascii="Arial" w:eastAsiaTheme="minorHAnsi" w:hAnsi="Arial" w:cstheme="minorBidi"/>
      <w:sz w:val="20"/>
      <w:szCs w:val="28"/>
      <w:lang w:val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65CE"/>
    <w:rPr>
      <w:rFonts w:ascii="Arial" w:eastAsia="Times New Roman" w:hAnsi="Arial" w:cs="Arial"/>
      <w:sz w:val="20"/>
      <w:szCs w:val="20"/>
      <w:lang w:val="x-none"/>
    </w:rPr>
  </w:style>
  <w:style w:type="paragraph" w:styleId="FootnoteText">
    <w:name w:val="footnote text"/>
    <w:link w:val="FootnoteTextChar"/>
    <w:uiPriority w:val="99"/>
    <w:unhideWhenUsed/>
    <w:rsid w:val="001D65CE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65CE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unhideWhenUsed/>
    <w:rsid w:val="0033526B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33526B"/>
  </w:style>
  <w:style w:type="paragraph" w:customStyle="1" w:styleId="SFTBodyText">
    <w:name w:val="SFT Body Text"/>
    <w:basedOn w:val="Normal"/>
    <w:uiPriority w:val="4"/>
    <w:unhideWhenUsed/>
    <w:qFormat/>
    <w:rsid w:val="001D65CE"/>
    <w:pPr>
      <w:spacing w:before="120" w:line="276" w:lineRule="auto"/>
    </w:pPr>
    <w:rPr>
      <w:rFonts w:ascii="Arial" w:eastAsia="Calibri" w:hAnsi="Arial" w:cstheme="minorBidi"/>
      <w:sz w:val="22"/>
      <w:szCs w:val="22"/>
      <w:lang w:val="en-GB"/>
    </w:rPr>
  </w:style>
  <w:style w:type="character" w:customStyle="1" w:styleId="MediumGrid1-Accent2Char">
    <w:name w:val="Medium Grid 1 - Accent 2 Char"/>
    <w:aliases w:val="F5 List Paragraph Char,List Paragraph2 Char,MAIN CONTENT Char,List Paragraph12 Char,Dot pt Char,List Paragraph1 Char,Colorful List - Accent 11 Char,No Spacing1 Char,List Paragraph Char Char Char Char,Indicator Text Char"/>
    <w:link w:val="MediumGrid1-Accent2"/>
    <w:uiPriority w:val="34"/>
    <w:qFormat/>
    <w:locked/>
    <w:rsid w:val="0033526B"/>
    <w:rPr>
      <w:rFonts w:ascii="Calibri" w:hAnsi="Calibri" w:cs="Calibri"/>
    </w:rPr>
  </w:style>
  <w:style w:type="character" w:styleId="Strong">
    <w:name w:val="Strong"/>
    <w:uiPriority w:val="22"/>
    <w:unhideWhenUsed/>
    <w:qFormat/>
    <w:rsid w:val="001D65CE"/>
    <w:rPr>
      <w:b/>
      <w:bCs/>
    </w:rPr>
  </w:style>
  <w:style w:type="table" w:styleId="MediumGrid1-Accent2">
    <w:name w:val="Medium Grid 1 Accent 2"/>
    <w:basedOn w:val="TableNormal"/>
    <w:link w:val="MediumGrid1-Accent2Char"/>
    <w:uiPriority w:val="34"/>
    <w:semiHidden/>
    <w:unhideWhenUsed/>
    <w:rsid w:val="0033526B"/>
    <w:rPr>
      <w:rFonts w:ascii="Calibri" w:hAnsi="Calibri" w:cs="Calibri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lastRow">
      <w:tblPr/>
      <w:tcPr>
        <w:tcBorders>
          <w:top w:val="single" w:sz="18" w:space="0" w:color="F19D64" w:themeColor="accent2" w:themeTint="BF"/>
        </w:tcBorders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paragraph" w:styleId="Title">
    <w:name w:val="Title"/>
    <w:basedOn w:val="Normal"/>
    <w:next w:val="Normal"/>
    <w:link w:val="TitleChar"/>
    <w:qFormat/>
    <w:rsid w:val="00AC2391"/>
    <w:pPr>
      <w:spacing w:before="360" w:after="120" w:line="276" w:lineRule="auto"/>
      <w:contextualSpacing/>
    </w:pPr>
    <w:rPr>
      <w:rFonts w:ascii="Arial" w:eastAsiaTheme="majorEastAsia" w:hAnsi="Arial" w:cstheme="majorBidi"/>
      <w:b/>
      <w:spacing w:val="-10"/>
      <w:kern w:val="28"/>
      <w:sz w:val="52"/>
      <w:szCs w:val="52"/>
      <w:lang w:val="en-GB"/>
    </w:rPr>
  </w:style>
  <w:style w:type="character" w:customStyle="1" w:styleId="TitleChar">
    <w:name w:val="Title Char"/>
    <w:basedOn w:val="DefaultParagraphFont"/>
    <w:link w:val="Title"/>
    <w:rsid w:val="00AC2391"/>
    <w:rPr>
      <w:rFonts w:eastAsiaTheme="majorEastAsia" w:cstheme="majorBidi"/>
      <w:b/>
      <w:spacing w:val="-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1D65CE"/>
    <w:pPr>
      <w:pBdr>
        <w:top w:val="single" w:sz="4" w:space="1" w:color="000000"/>
        <w:bottom w:val="single" w:sz="4" w:space="1" w:color="000000"/>
      </w:pBdr>
      <w:tabs>
        <w:tab w:val="num" w:pos="0"/>
      </w:tabs>
      <w:spacing w:line="276" w:lineRule="auto"/>
      <w:ind w:right="237"/>
    </w:pPr>
    <w:rPr>
      <w:rFonts w:ascii="Arial" w:eastAsiaTheme="minorHAnsi" w:hAnsi="Arial" w:cstheme="minorBidi"/>
      <w:sz w:val="28"/>
      <w:szCs w:val="28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D60EE3"/>
  </w:style>
  <w:style w:type="paragraph" w:customStyle="1" w:styleId="ConsultationQuestion">
    <w:name w:val="Consultation Question"/>
    <w:basedOn w:val="Normal"/>
    <w:uiPriority w:val="3"/>
    <w:qFormat/>
    <w:rsid w:val="001D65CE"/>
    <w:pPr>
      <w:numPr>
        <w:numId w:val="25"/>
      </w:numPr>
      <w:spacing w:line="276" w:lineRule="auto"/>
      <w:ind w:right="57"/>
      <w:contextualSpacing/>
    </w:pPr>
    <w:rPr>
      <w:rFonts w:ascii="Arial" w:eastAsiaTheme="minorHAnsi" w:hAnsi="Arial" w:cstheme="minorHAnsi"/>
      <w:b/>
      <w:sz w:val="28"/>
      <w:szCs w:val="28"/>
      <w:lang w:val="en-GB"/>
    </w:rPr>
  </w:style>
  <w:style w:type="paragraph" w:styleId="ListParagraph">
    <w:name w:val="List Paragraph"/>
    <w:basedOn w:val="Normal"/>
    <w:uiPriority w:val="34"/>
    <w:unhideWhenUsed/>
    <w:qFormat/>
    <w:rsid w:val="00356A26"/>
    <w:pPr>
      <w:ind w:left="720"/>
      <w:contextualSpacing/>
    </w:pPr>
    <w:rPr>
      <w:rFonts w:ascii="Arial" w:eastAsiaTheme="minorHAnsi" w:hAnsi="Arial" w:cstheme="minorBidi"/>
      <w:sz w:val="28"/>
      <w:szCs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80B"/>
    <w:pPr>
      <w:jc w:val="both"/>
    </w:pPr>
    <w:rPr>
      <w:rFonts w:ascii="Tahoma" w:eastAsiaTheme="minorHAnsi" w:hAnsi="Tahoma" w:cstheme="minorBidi"/>
      <w:sz w:val="16"/>
      <w:szCs w:val="16"/>
      <w:lang w:val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80B"/>
    <w:rPr>
      <w:rFonts w:ascii="Tahoma" w:eastAsia="Times New Roman" w:hAnsi="Tahoma" w:cs="Times New Roman"/>
      <w:sz w:val="16"/>
      <w:szCs w:val="16"/>
      <w:lang w:val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BD31C0"/>
    <w:pPr>
      <w:keepNext/>
      <w:keepLines/>
      <w:spacing w:line="259" w:lineRule="auto"/>
      <w:outlineLvl w:val="9"/>
    </w:pPr>
    <w:rPr>
      <w:rFonts w:eastAsiaTheme="majorEastAsia" w:cstheme="majorBidi"/>
      <w:color w:val="44546A" w:themeColor="text2"/>
      <w:kern w:val="0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124D8"/>
    <w:pPr>
      <w:spacing w:after="100" w:line="276" w:lineRule="auto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9124D8"/>
    <w:pPr>
      <w:spacing w:after="100" w:line="276" w:lineRule="auto"/>
      <w:ind w:left="280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customStyle="1" w:styleId="Sub-heading">
    <w:name w:val="Sub-heading"/>
    <w:basedOn w:val="Normal"/>
    <w:link w:val="Sub-headingChar"/>
    <w:uiPriority w:val="4"/>
    <w:unhideWhenUsed/>
    <w:qFormat/>
    <w:rsid w:val="001D65CE"/>
    <w:pPr>
      <w:spacing w:line="276" w:lineRule="auto"/>
    </w:pPr>
    <w:rPr>
      <w:rFonts w:ascii="Arial" w:eastAsiaTheme="minorHAnsi" w:hAnsi="Arial" w:cstheme="minorBidi"/>
      <w:b/>
      <w:sz w:val="28"/>
      <w:szCs w:val="28"/>
      <w:lang w:val="en-GB"/>
    </w:rPr>
  </w:style>
  <w:style w:type="character" w:customStyle="1" w:styleId="Sub-headingChar">
    <w:name w:val="Sub-heading Char"/>
    <w:basedOn w:val="DefaultParagraphFont"/>
    <w:link w:val="Sub-heading"/>
    <w:uiPriority w:val="4"/>
    <w:rsid w:val="00D60EE3"/>
    <w:rPr>
      <w:b/>
    </w:rPr>
  </w:style>
  <w:style w:type="table" w:styleId="TableGrid">
    <w:name w:val="Table Grid"/>
    <w:basedOn w:val="TableNormal"/>
    <w:uiPriority w:val="39"/>
    <w:rsid w:val="001D6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Para">
    <w:name w:val="Num Para"/>
    <w:basedOn w:val="NumHead2"/>
    <w:link w:val="NumParaChar"/>
    <w:uiPriority w:val="2"/>
    <w:qFormat/>
    <w:rsid w:val="00D048C9"/>
    <w:pPr>
      <w:ind w:left="788" w:hanging="431"/>
      <w:outlineLvl w:val="9"/>
    </w:pPr>
    <w:rPr>
      <w:b w:val="0"/>
      <w:sz w:val="28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9124D8"/>
    <w:pPr>
      <w:spacing w:after="100" w:line="276" w:lineRule="auto"/>
      <w:ind w:left="560"/>
    </w:pPr>
    <w:rPr>
      <w:rFonts w:ascii="Arial" w:eastAsiaTheme="minorHAnsi" w:hAnsi="Arial" w:cstheme="minorBidi"/>
      <w:color w:val="44546A" w:themeColor="text2"/>
      <w:sz w:val="28"/>
      <w:szCs w:val="28"/>
      <w:lang w:val="en-GB"/>
    </w:rPr>
  </w:style>
  <w:style w:type="paragraph" w:customStyle="1" w:styleId="NumHead1">
    <w:name w:val="Num Head1"/>
    <w:basedOn w:val="Heading1"/>
    <w:next w:val="Normal"/>
    <w:link w:val="NumHead1Char"/>
    <w:uiPriority w:val="2"/>
    <w:qFormat/>
    <w:rsid w:val="00CD09DF"/>
    <w:pPr>
      <w:numPr>
        <w:numId w:val="29"/>
      </w:numPr>
    </w:pPr>
  </w:style>
  <w:style w:type="character" w:customStyle="1" w:styleId="NumHead1Char">
    <w:name w:val="Num Head1 Char"/>
    <w:basedOn w:val="Heading1Char"/>
    <w:link w:val="NumHead1"/>
    <w:uiPriority w:val="2"/>
    <w:rsid w:val="00D60EE3"/>
    <w:rPr>
      <w:rFonts w:ascii="Arial" w:eastAsia="Times New Roman" w:hAnsi="Arial" w:cs="Arial"/>
      <w:b/>
      <w:kern w:val="24"/>
      <w:sz w:val="36"/>
      <w:szCs w:val="20"/>
    </w:rPr>
  </w:style>
  <w:style w:type="paragraph" w:customStyle="1" w:styleId="NumHead2">
    <w:name w:val="Num Head2"/>
    <w:basedOn w:val="Heading2"/>
    <w:link w:val="NumHead2Char"/>
    <w:uiPriority w:val="2"/>
    <w:qFormat/>
    <w:rsid w:val="00CD09DF"/>
    <w:pPr>
      <w:numPr>
        <w:ilvl w:val="1"/>
        <w:numId w:val="29"/>
      </w:numPr>
    </w:pPr>
  </w:style>
  <w:style w:type="character" w:customStyle="1" w:styleId="NumHead2Char">
    <w:name w:val="Num Head2 Char"/>
    <w:basedOn w:val="Heading2Char"/>
    <w:link w:val="NumHead2"/>
    <w:uiPriority w:val="2"/>
    <w:rsid w:val="00D60EE3"/>
    <w:rPr>
      <w:rFonts w:ascii="Arial" w:eastAsia="Times New Roman" w:hAnsi="Arial" w:cstheme="minorHAnsi"/>
      <w:b/>
      <w:sz w:val="32"/>
      <w:szCs w:val="28"/>
    </w:rPr>
  </w:style>
  <w:style w:type="paragraph" w:customStyle="1" w:styleId="NumHead3">
    <w:name w:val="Num Head3"/>
    <w:basedOn w:val="Heading3"/>
    <w:next w:val="Normal"/>
    <w:link w:val="NumHead3Char"/>
    <w:uiPriority w:val="2"/>
    <w:qFormat/>
    <w:rsid w:val="00CD09DF"/>
    <w:pPr>
      <w:numPr>
        <w:ilvl w:val="2"/>
        <w:numId w:val="29"/>
      </w:numPr>
    </w:pPr>
  </w:style>
  <w:style w:type="character" w:customStyle="1" w:styleId="NumHead3Char">
    <w:name w:val="Num Head3 Char"/>
    <w:basedOn w:val="Heading3Char"/>
    <w:link w:val="NumHead3"/>
    <w:uiPriority w:val="2"/>
    <w:rsid w:val="00D60EE3"/>
    <w:rPr>
      <w:rFonts w:ascii="Arial" w:hAnsi="Arial" w:cs="Arial"/>
      <w:b/>
      <w:kern w:val="24"/>
      <w:sz w:val="28"/>
      <w:szCs w:val="20"/>
    </w:rPr>
  </w:style>
  <w:style w:type="character" w:customStyle="1" w:styleId="NumParaChar">
    <w:name w:val="Num Para Char"/>
    <w:basedOn w:val="NumHead2Char"/>
    <w:link w:val="NumPara"/>
    <w:uiPriority w:val="2"/>
    <w:rsid w:val="00D048C9"/>
    <w:rPr>
      <w:rFonts w:ascii="Arial" w:eastAsia="Times New Roman" w:hAnsi="Arial" w:cstheme="minorHAnsi"/>
      <w:b w:val="0"/>
      <w:sz w:val="32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797F81"/>
    <w:rPr>
      <w:color w:val="954F72" w:themeColor="followedHyperlink"/>
      <w:u w:val="single"/>
    </w:rPr>
  </w:style>
  <w:style w:type="paragraph" w:customStyle="1" w:styleId="NumPara1">
    <w:name w:val="Num Para1"/>
    <w:basedOn w:val="NumHead1"/>
    <w:link w:val="NumPara1Char"/>
    <w:uiPriority w:val="2"/>
    <w:qFormat/>
    <w:rsid w:val="00D048C9"/>
    <w:pPr>
      <w:spacing w:after="120"/>
      <w:ind w:left="567" w:hanging="567"/>
      <w:outlineLvl w:val="9"/>
    </w:pPr>
    <w:rPr>
      <w:b w:val="0"/>
      <w:sz w:val="28"/>
    </w:rPr>
  </w:style>
  <w:style w:type="character" w:customStyle="1" w:styleId="NumPara1Char">
    <w:name w:val="Num Para1 Char"/>
    <w:basedOn w:val="NumHead1Char"/>
    <w:link w:val="NumPara1"/>
    <w:uiPriority w:val="2"/>
    <w:rsid w:val="00D048C9"/>
    <w:rPr>
      <w:rFonts w:ascii="Arial" w:eastAsia="Times New Roman" w:hAnsi="Arial" w:cs="Arial"/>
      <w:b w:val="0"/>
      <w:kern w:val="24"/>
      <w:sz w:val="36"/>
      <w:szCs w:val="20"/>
    </w:rPr>
  </w:style>
  <w:style w:type="paragraph" w:styleId="NormalWeb">
    <w:name w:val="Normal (Web)"/>
    <w:basedOn w:val="Normal"/>
    <w:semiHidden/>
    <w:unhideWhenUsed/>
    <w:rsid w:val="00E67302"/>
    <w:rPr>
      <w:rFonts w:eastAsia="Cambria"/>
      <w:lang w:val="en-GB" w:eastAsia="en-GB"/>
    </w:rPr>
  </w:style>
  <w:style w:type="paragraph" w:customStyle="1" w:styleId="LetterText">
    <w:name w:val="LetterText"/>
    <w:rsid w:val="00E6634A"/>
    <w:pPr>
      <w:spacing w:line="240" w:lineRule="auto"/>
      <w:jc w:val="both"/>
    </w:pPr>
    <w:rPr>
      <w:rFonts w:eastAsia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1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ttishhumanrights.com/publication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ottishhumanrights.com" TargetMode="External"/><Relationship Id="rId1" Type="http://schemas.openxmlformats.org/officeDocument/2006/relationships/hyperlink" Target="mailto:hello@scottishhumanrights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ottishhumanrights.com" TargetMode="External"/><Relationship Id="rId1" Type="http://schemas.openxmlformats.org/officeDocument/2006/relationships/hyperlink" Target="mailto:hello@scottishhumanrigh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1.%20Quick%20Find\4.%20Corporate%20Templates%20and%20Logos\3.%20Letterhead%20Template%20-%20Accessib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accent1"/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8F000-F183-486D-BC98-EDD7F0C29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 Letterhead Template - Accessible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U322229</dc:creator>
  <cp:keywords/>
  <dc:description/>
  <cp:lastModifiedBy>Kath Murray</cp:lastModifiedBy>
  <cp:revision>2</cp:revision>
  <dcterms:created xsi:type="dcterms:W3CDTF">2022-10-18T14:56:00Z</dcterms:created>
  <dcterms:modified xsi:type="dcterms:W3CDTF">2022-10-18T14:56:00Z</dcterms:modified>
</cp:coreProperties>
</file>